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Zadania</w:t>
      </w:r>
    </w:p>
    <w:p w:rsidR="00C123B1" w:rsidRDefault="00C123B1" w:rsidP="00C123B1">
      <w:pPr>
        <w:rPr>
          <w:lang w:eastAsia="pl-PL"/>
        </w:rPr>
      </w:pPr>
    </w:p>
    <w:p w:rsidR="00DC21B1" w:rsidRPr="00260A81" w:rsidRDefault="0069283A" w:rsidP="00204AE9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260A81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6F3FF" wp14:editId="1DFB766C">
                <wp:simplePos x="0" y="0"/>
                <wp:positionH relativeFrom="column">
                  <wp:posOffset>5030470</wp:posOffset>
                </wp:positionH>
                <wp:positionV relativeFrom="paragraph">
                  <wp:posOffset>522605</wp:posOffset>
                </wp:positionV>
                <wp:extent cx="885825" cy="276225"/>
                <wp:effectExtent l="0" t="0" r="28575" b="28575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6" o:spid="_x0000_s1026" style="position:absolute;margin-left:396.1pt;margin-top:41.15pt;width:69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x/DRAIAALU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" fillcolor="white [3201]" strokecolor="#9bbb59 [3206]" strokeweight="2pt"/>
            </w:pict>
          </mc:Fallback>
        </mc:AlternateContent>
      </w:r>
      <w:r w:rsidRPr="00260A81">
        <w:rPr>
          <w:noProof/>
          <w:color w:val="215868"/>
          <w:sz w:val="32"/>
          <w:szCs w:val="28"/>
        </w:rPr>
        <w:t xml:space="preserve">Czy boki trójkąta mogą mieć długości? </w:t>
      </w:r>
      <w:r w:rsidR="00A43606" w:rsidRPr="00260A81">
        <w:rPr>
          <w:noProof/>
          <w:color w:val="215868"/>
          <w:sz w:val="32"/>
          <w:szCs w:val="28"/>
        </w:rPr>
        <w:br/>
      </w:r>
    </w:p>
    <w:p w:rsidR="0069283A" w:rsidRPr="0069283A" w:rsidRDefault="0069283A" w:rsidP="00631483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b/>
          <w:noProof/>
          <w:color w:val="215868"/>
          <w:sz w:val="32"/>
          <w:szCs w:val="28"/>
        </w:rPr>
      </w:pPr>
      <w:r>
        <w:rPr>
          <w:noProof/>
          <w:color w:val="215868"/>
          <w:sz w:val="32"/>
          <w:szCs w:val="28"/>
        </w:rPr>
        <w:t>2,4cm</w:t>
      </w:r>
      <w:r>
        <w:rPr>
          <w:noProof/>
          <w:color w:val="215868"/>
          <w:sz w:val="32"/>
          <w:szCs w:val="28"/>
        </w:rPr>
        <w:tab/>
      </w:r>
      <w:r>
        <w:rPr>
          <w:noProof/>
          <w:color w:val="215868"/>
          <w:sz w:val="32"/>
          <w:szCs w:val="28"/>
        </w:rPr>
        <w:tab/>
        <w:t>4,6cm</w:t>
      </w:r>
      <w:r>
        <w:rPr>
          <w:noProof/>
          <w:color w:val="215868"/>
          <w:sz w:val="32"/>
          <w:szCs w:val="28"/>
        </w:rPr>
        <w:tab/>
      </w:r>
      <w:r>
        <w:rPr>
          <w:noProof/>
          <w:color w:val="215868"/>
          <w:sz w:val="32"/>
          <w:szCs w:val="28"/>
        </w:rPr>
        <w:tab/>
        <w:t>7cm</w:t>
      </w:r>
      <w:r>
        <w:rPr>
          <w:noProof/>
          <w:color w:val="215868"/>
          <w:sz w:val="32"/>
          <w:szCs w:val="28"/>
        </w:rPr>
        <w:br/>
      </w:r>
    </w:p>
    <w:p w:rsidR="00B517AE" w:rsidRPr="0069283A" w:rsidRDefault="0069283A" w:rsidP="00631483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1043B8" wp14:editId="0102D30C">
                <wp:simplePos x="0" y="0"/>
                <wp:positionH relativeFrom="column">
                  <wp:posOffset>5030470</wp:posOffset>
                </wp:positionH>
                <wp:positionV relativeFrom="paragraph">
                  <wp:posOffset>-3810</wp:posOffset>
                </wp:positionV>
                <wp:extent cx="885825" cy="276225"/>
                <wp:effectExtent l="0" t="0" r="28575" b="2857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396.1pt;margin-top:-.3pt;width:69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" fillcolor="white [3201]" strokecolor="#9bbb59 [3206]" strokeweight="2pt"/>
            </w:pict>
          </mc:Fallback>
        </mc:AlternateContent>
      </w:r>
      <w:r>
        <w:rPr>
          <w:noProof/>
          <w:color w:val="215868"/>
          <w:sz w:val="32"/>
          <w:szCs w:val="28"/>
        </w:rPr>
        <w:t>3,8</w:t>
      </w:r>
      <w:r w:rsidRPr="0069283A">
        <w:rPr>
          <w:noProof/>
          <w:color w:val="215868"/>
          <w:sz w:val="32"/>
          <w:szCs w:val="28"/>
        </w:rPr>
        <w:t>m</w:t>
      </w:r>
      <w:r>
        <w:rPr>
          <w:noProof/>
          <w:color w:val="215868"/>
          <w:sz w:val="32"/>
          <w:szCs w:val="28"/>
        </w:rPr>
        <w:tab/>
      </w:r>
      <w:r>
        <w:rPr>
          <w:noProof/>
          <w:color w:val="215868"/>
          <w:sz w:val="32"/>
          <w:szCs w:val="28"/>
        </w:rPr>
        <w:tab/>
        <w:t>5m</w:t>
      </w:r>
      <w:r>
        <w:rPr>
          <w:noProof/>
          <w:color w:val="215868"/>
          <w:sz w:val="32"/>
          <w:szCs w:val="28"/>
        </w:rPr>
        <w:tab/>
      </w:r>
      <w:r>
        <w:rPr>
          <w:noProof/>
          <w:color w:val="215868"/>
          <w:sz w:val="32"/>
          <w:szCs w:val="28"/>
        </w:rPr>
        <w:tab/>
      </w:r>
      <w:r>
        <w:rPr>
          <w:noProof/>
          <w:color w:val="215868"/>
          <w:sz w:val="32"/>
          <w:szCs w:val="28"/>
        </w:rPr>
        <w:tab/>
        <w:t>6m</w:t>
      </w:r>
      <w:r>
        <w:rPr>
          <w:noProof/>
          <w:color w:val="215868"/>
          <w:sz w:val="32"/>
          <w:szCs w:val="28"/>
        </w:rPr>
        <w:br/>
      </w:r>
    </w:p>
    <w:p w:rsidR="002055CF" w:rsidRDefault="0069283A" w:rsidP="0069283A">
      <w:pPr>
        <w:pStyle w:val="Tytu"/>
        <w:numPr>
          <w:ilvl w:val="1"/>
          <w:numId w:val="16"/>
        </w:numPr>
        <w:tabs>
          <w:tab w:val="left" w:pos="426"/>
        </w:tabs>
        <w:ind w:right="1559"/>
        <w:rPr>
          <w:b/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FA2C5B" wp14:editId="19848E1B">
                <wp:simplePos x="0" y="0"/>
                <wp:positionH relativeFrom="column">
                  <wp:posOffset>5030470</wp:posOffset>
                </wp:positionH>
                <wp:positionV relativeFrom="paragraph">
                  <wp:posOffset>1270</wp:posOffset>
                </wp:positionV>
                <wp:extent cx="885825" cy="276225"/>
                <wp:effectExtent l="0" t="0" r="28575" b="285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8" o:spid="_x0000_s1026" style="position:absolute;margin-left:396.1pt;margin-top:.1pt;width:69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OhmQgIAALM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" fillcolor="white [3201]" strokecolor="#9bbb59 [3206]" strokeweight="2pt"/>
            </w:pict>
          </mc:Fallback>
        </mc:AlternateContent>
      </w:r>
      <w:r w:rsidRPr="0069283A">
        <w:rPr>
          <w:noProof/>
          <w:color w:val="215868"/>
          <w:sz w:val="32"/>
          <w:szCs w:val="28"/>
        </w:rPr>
        <w:t>9,5dm</w:t>
      </w:r>
      <w:r w:rsidRPr="0069283A">
        <w:rPr>
          <w:noProof/>
          <w:color w:val="215868"/>
          <w:sz w:val="32"/>
          <w:szCs w:val="28"/>
        </w:rPr>
        <w:tab/>
      </w:r>
      <w:r w:rsidRPr="0069283A">
        <w:rPr>
          <w:noProof/>
          <w:color w:val="215868"/>
          <w:sz w:val="32"/>
          <w:szCs w:val="28"/>
        </w:rPr>
        <w:tab/>
        <w:t>6,4dm</w:t>
      </w:r>
      <w:r w:rsidRPr="0069283A">
        <w:rPr>
          <w:noProof/>
          <w:color w:val="215868"/>
          <w:sz w:val="32"/>
          <w:szCs w:val="28"/>
        </w:rPr>
        <w:tab/>
      </w:r>
      <w:r w:rsidRPr="0069283A">
        <w:rPr>
          <w:noProof/>
          <w:color w:val="215868"/>
          <w:sz w:val="32"/>
          <w:szCs w:val="28"/>
        </w:rPr>
        <w:tab/>
        <w:t>1,7dm</w:t>
      </w:r>
      <w:r w:rsidR="00C137A7" w:rsidRPr="0069283A">
        <w:rPr>
          <w:noProof/>
          <w:color w:val="215868"/>
          <w:sz w:val="32"/>
          <w:szCs w:val="28"/>
        </w:rPr>
        <w:br/>
      </w:r>
      <w:r w:rsidR="00B517AE" w:rsidRPr="0069283A">
        <w:rPr>
          <w:noProof/>
          <w:color w:val="215868"/>
          <w:sz w:val="32"/>
          <w:szCs w:val="28"/>
        </w:rPr>
        <w:br/>
      </w:r>
    </w:p>
    <w:p w:rsidR="0069283A" w:rsidRPr="0069283A" w:rsidRDefault="0069283A" w:rsidP="0069283A">
      <w:pPr>
        <w:rPr>
          <w:lang w:eastAsia="pl-PL"/>
        </w:rPr>
      </w:pPr>
    </w:p>
    <w:p w:rsidR="00B517AE" w:rsidRPr="00260A81" w:rsidRDefault="0069283A" w:rsidP="0069283A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260A81">
        <w:rPr>
          <w:noProof/>
          <w:color w:val="215868"/>
          <w:sz w:val="32"/>
          <w:szCs w:val="28"/>
        </w:rPr>
        <w:t>Czy kąty trójkąta mogą mieć miary?</w:t>
      </w:r>
      <w:r w:rsidR="00C137A7" w:rsidRPr="00260A81">
        <w:rPr>
          <w:noProof/>
          <w:color w:val="215868"/>
          <w:sz w:val="32"/>
          <w:szCs w:val="28"/>
        </w:rPr>
        <w:br/>
      </w:r>
    </w:p>
    <w:p w:rsidR="0069283A" w:rsidRPr="0069283A" w:rsidRDefault="0069283A" w:rsidP="0069283A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b/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BD6CEA" wp14:editId="5F0843B1">
                <wp:simplePos x="0" y="0"/>
                <wp:positionH relativeFrom="column">
                  <wp:posOffset>5030470</wp:posOffset>
                </wp:positionH>
                <wp:positionV relativeFrom="paragraph">
                  <wp:posOffset>24130</wp:posOffset>
                </wp:positionV>
                <wp:extent cx="885825" cy="276225"/>
                <wp:effectExtent l="0" t="0" r="28575" b="2857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2" o:spid="_x0000_s1026" style="position:absolute;margin-left:396.1pt;margin-top:1.9pt;width:69.7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/gcQwIAALU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" fillcolor="white [3201]" strokecolor="#9bbb59 [3206]" strokeweight="2pt"/>
            </w:pict>
          </mc:Fallback>
        </mc:AlternateContent>
      </w:r>
      <w:r w:rsidRPr="0069283A">
        <w:rPr>
          <w:noProof/>
          <w:color w:val="215868"/>
          <w:sz w:val="32"/>
          <w:szCs w:val="28"/>
        </w:rPr>
        <w:t>6</w:t>
      </w:r>
      <w:r>
        <w:rPr>
          <w:noProof/>
          <w:color w:val="215868"/>
          <w:sz w:val="32"/>
          <w:szCs w:val="28"/>
        </w:rPr>
        <w:t>0</w:t>
      </w:r>
      <w:r w:rsidRPr="0069283A">
        <w:rPr>
          <w:noProof/>
          <w:color w:val="215868"/>
          <w:sz w:val="32"/>
          <w:szCs w:val="28"/>
        </w:rPr>
        <w:t>°</w:t>
      </w:r>
      <w:r>
        <w:rPr>
          <w:noProof/>
          <w:color w:val="215868"/>
          <w:sz w:val="32"/>
          <w:szCs w:val="28"/>
        </w:rPr>
        <w:tab/>
      </w:r>
      <w:r>
        <w:rPr>
          <w:noProof/>
          <w:color w:val="215868"/>
          <w:sz w:val="32"/>
          <w:szCs w:val="28"/>
        </w:rPr>
        <w:tab/>
        <w:t>30</w:t>
      </w:r>
      <w:r w:rsidRPr="0069283A">
        <w:rPr>
          <w:noProof/>
          <w:color w:val="215868"/>
          <w:sz w:val="32"/>
          <w:szCs w:val="28"/>
        </w:rPr>
        <w:t>°</w:t>
      </w:r>
      <w:r>
        <w:rPr>
          <w:noProof/>
          <w:color w:val="215868"/>
          <w:sz w:val="32"/>
          <w:szCs w:val="28"/>
        </w:rPr>
        <w:tab/>
      </w:r>
      <w:r>
        <w:rPr>
          <w:noProof/>
          <w:color w:val="215868"/>
          <w:sz w:val="32"/>
          <w:szCs w:val="28"/>
        </w:rPr>
        <w:tab/>
        <w:t>90</w:t>
      </w:r>
      <w:r w:rsidRPr="0069283A">
        <w:rPr>
          <w:noProof/>
          <w:color w:val="215868"/>
          <w:sz w:val="32"/>
          <w:szCs w:val="28"/>
        </w:rPr>
        <w:t>°</w:t>
      </w:r>
      <w:r>
        <w:rPr>
          <w:noProof/>
          <w:color w:val="215868"/>
          <w:sz w:val="32"/>
          <w:szCs w:val="28"/>
        </w:rPr>
        <w:br/>
      </w:r>
    </w:p>
    <w:p w:rsidR="0069283A" w:rsidRPr="0069283A" w:rsidRDefault="0069283A" w:rsidP="0069283A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432C5C" wp14:editId="4A0986C2">
                <wp:simplePos x="0" y="0"/>
                <wp:positionH relativeFrom="column">
                  <wp:posOffset>5030470</wp:posOffset>
                </wp:positionH>
                <wp:positionV relativeFrom="paragraph">
                  <wp:posOffset>-3810</wp:posOffset>
                </wp:positionV>
                <wp:extent cx="885825" cy="276225"/>
                <wp:effectExtent l="0" t="0" r="28575" b="2857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9" o:spid="_x0000_s1026" style="position:absolute;margin-left:396.1pt;margin-top:-.3pt;width:69.7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" fillcolor="white [3201]" strokecolor="#9bbb59 [3206]" strokeweight="2pt"/>
            </w:pict>
          </mc:Fallback>
        </mc:AlternateContent>
      </w:r>
      <w:r>
        <w:rPr>
          <w:noProof/>
          <w:color w:val="215868"/>
          <w:sz w:val="32"/>
          <w:szCs w:val="28"/>
        </w:rPr>
        <w:t>15</w:t>
      </w:r>
      <w:r w:rsidRPr="0069283A">
        <w:rPr>
          <w:noProof/>
          <w:color w:val="215868"/>
          <w:sz w:val="32"/>
          <w:szCs w:val="28"/>
        </w:rPr>
        <w:t>°</w:t>
      </w:r>
      <w:r>
        <w:rPr>
          <w:noProof/>
          <w:color w:val="215868"/>
          <w:sz w:val="32"/>
          <w:szCs w:val="28"/>
        </w:rPr>
        <w:tab/>
      </w:r>
      <w:r>
        <w:rPr>
          <w:noProof/>
          <w:color w:val="215868"/>
          <w:sz w:val="32"/>
          <w:szCs w:val="28"/>
        </w:rPr>
        <w:tab/>
        <w:t>75</w:t>
      </w:r>
      <w:r w:rsidRPr="0069283A">
        <w:rPr>
          <w:noProof/>
          <w:color w:val="215868"/>
          <w:sz w:val="32"/>
          <w:szCs w:val="28"/>
        </w:rPr>
        <w:t>°</w:t>
      </w:r>
      <w:r>
        <w:rPr>
          <w:noProof/>
          <w:color w:val="215868"/>
          <w:sz w:val="32"/>
          <w:szCs w:val="28"/>
        </w:rPr>
        <w:tab/>
      </w:r>
      <w:r>
        <w:rPr>
          <w:noProof/>
          <w:color w:val="215868"/>
          <w:sz w:val="32"/>
          <w:szCs w:val="28"/>
        </w:rPr>
        <w:tab/>
        <w:t>80</w:t>
      </w:r>
      <w:r w:rsidRPr="0069283A">
        <w:rPr>
          <w:noProof/>
          <w:color w:val="215868"/>
          <w:sz w:val="32"/>
          <w:szCs w:val="28"/>
        </w:rPr>
        <w:t>°</w:t>
      </w:r>
      <w:r>
        <w:rPr>
          <w:noProof/>
          <w:color w:val="215868"/>
          <w:sz w:val="32"/>
          <w:szCs w:val="28"/>
        </w:rPr>
        <w:br/>
      </w:r>
    </w:p>
    <w:p w:rsidR="002136B7" w:rsidRDefault="0069283A" w:rsidP="0069283A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B35A53" wp14:editId="229D1731">
                <wp:simplePos x="0" y="0"/>
                <wp:positionH relativeFrom="column">
                  <wp:posOffset>5030470</wp:posOffset>
                </wp:positionH>
                <wp:positionV relativeFrom="paragraph">
                  <wp:posOffset>1270</wp:posOffset>
                </wp:positionV>
                <wp:extent cx="885825" cy="276225"/>
                <wp:effectExtent l="0" t="0" r="28575" b="2857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0" o:spid="_x0000_s1026" style="position:absolute;margin-left:396.1pt;margin-top:.1pt;width:69.7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PbGQwIAALU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" fillcolor="white [3201]" strokecolor="#9bbb59 [3206]" strokeweight="2pt"/>
            </w:pict>
          </mc:Fallback>
        </mc:AlternateContent>
      </w:r>
      <w:r>
        <w:rPr>
          <w:noProof/>
          <w:color w:val="215868"/>
          <w:sz w:val="32"/>
          <w:szCs w:val="28"/>
        </w:rPr>
        <w:t>127</w:t>
      </w:r>
      <w:r w:rsidRPr="0069283A">
        <w:rPr>
          <w:noProof/>
          <w:color w:val="215868"/>
          <w:sz w:val="32"/>
          <w:szCs w:val="28"/>
        </w:rPr>
        <w:t>°</w:t>
      </w:r>
      <w:r>
        <w:rPr>
          <w:noProof/>
          <w:color w:val="215868"/>
          <w:sz w:val="32"/>
          <w:szCs w:val="28"/>
        </w:rPr>
        <w:tab/>
      </w:r>
      <w:r>
        <w:rPr>
          <w:noProof/>
          <w:color w:val="215868"/>
          <w:sz w:val="32"/>
          <w:szCs w:val="28"/>
        </w:rPr>
        <w:tab/>
        <w:t>19</w:t>
      </w:r>
      <w:r w:rsidRPr="0069283A">
        <w:rPr>
          <w:noProof/>
          <w:color w:val="215868"/>
          <w:sz w:val="32"/>
          <w:szCs w:val="28"/>
        </w:rPr>
        <w:t>°</w:t>
      </w:r>
      <w:r>
        <w:rPr>
          <w:noProof/>
          <w:color w:val="215868"/>
          <w:sz w:val="32"/>
          <w:szCs w:val="28"/>
        </w:rPr>
        <w:tab/>
      </w:r>
      <w:r>
        <w:rPr>
          <w:noProof/>
          <w:color w:val="215868"/>
          <w:sz w:val="32"/>
          <w:szCs w:val="28"/>
        </w:rPr>
        <w:tab/>
        <w:t>34</w:t>
      </w:r>
      <w:r w:rsidRPr="0069283A">
        <w:rPr>
          <w:noProof/>
          <w:color w:val="215868"/>
          <w:sz w:val="32"/>
          <w:szCs w:val="28"/>
        </w:rPr>
        <w:t>°</w:t>
      </w:r>
    </w:p>
    <w:p w:rsidR="002136B7" w:rsidRDefault="002136B7" w:rsidP="002136B7">
      <w:pPr>
        <w:rPr>
          <w:lang w:eastAsia="pl-PL"/>
        </w:rPr>
      </w:pPr>
    </w:p>
    <w:p w:rsidR="002136B7" w:rsidRDefault="002136B7">
      <w:pPr>
        <w:spacing w:after="0" w:line="240" w:lineRule="auto"/>
        <w:rPr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67456" behindDoc="1" locked="0" layoutInCell="1" allowOverlap="1" wp14:anchorId="5AFF208B" wp14:editId="08905F1F">
            <wp:simplePos x="0" y="0"/>
            <wp:positionH relativeFrom="column">
              <wp:posOffset>2739390</wp:posOffset>
            </wp:positionH>
            <wp:positionV relativeFrom="paragraph">
              <wp:posOffset>483870</wp:posOffset>
            </wp:positionV>
            <wp:extent cx="2125980" cy="3098800"/>
            <wp:effectExtent l="0" t="0" r="7620" b="6350"/>
            <wp:wrapThrough wrapText="bothSides">
              <wp:wrapPolygon edited="0">
                <wp:start x="10258" y="0"/>
                <wp:lineTo x="8129" y="2257"/>
                <wp:lineTo x="4839" y="2921"/>
                <wp:lineTo x="3677" y="3585"/>
                <wp:lineTo x="3484" y="5843"/>
                <wp:lineTo x="4065" y="6507"/>
                <wp:lineTo x="2903" y="7702"/>
                <wp:lineTo x="3290" y="8631"/>
                <wp:lineTo x="1742" y="9030"/>
                <wp:lineTo x="0" y="10225"/>
                <wp:lineTo x="0" y="11685"/>
                <wp:lineTo x="3290" y="12880"/>
                <wp:lineTo x="2903" y="13544"/>
                <wp:lineTo x="3290" y="15005"/>
                <wp:lineTo x="5419" y="17130"/>
                <wp:lineTo x="5419" y="20848"/>
                <wp:lineTo x="5613" y="21379"/>
                <wp:lineTo x="7355" y="21511"/>
                <wp:lineTo x="10065" y="21511"/>
                <wp:lineTo x="16065" y="21246"/>
                <wp:lineTo x="16645" y="19652"/>
                <wp:lineTo x="14323" y="19254"/>
                <wp:lineTo x="13935" y="17130"/>
                <wp:lineTo x="16839" y="15005"/>
                <wp:lineTo x="17806" y="12880"/>
                <wp:lineTo x="21484" y="9030"/>
                <wp:lineTo x="21484" y="8498"/>
                <wp:lineTo x="19161" y="6507"/>
                <wp:lineTo x="19161" y="4382"/>
                <wp:lineTo x="18194" y="2257"/>
                <wp:lineTo x="11226" y="0"/>
                <wp:lineTo x="10258" y="0"/>
              </wp:wrapPolygon>
            </wp:wrapThrough>
            <wp:docPr id="11" name="Obraz 11" descr="C:\Users\Marcin\AppData\Local\Microsoft\Windows\Temporary Internet Files\Content.IE5\PYKLJD65\MC90042484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C:\Users\Marcin\AppData\Local\Microsoft\Windows\Temporary Internet Files\Content.IE5\PYKLJD65\MC900424844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309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eastAsia="pl-PL"/>
        </w:rPr>
        <w:br w:type="page"/>
      </w:r>
    </w:p>
    <w:p w:rsidR="002136B7" w:rsidRPr="002136B7" w:rsidRDefault="002136B7" w:rsidP="002136B7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260A81">
        <w:rPr>
          <w:noProof/>
          <w:color w:val="215868"/>
          <w:sz w:val="32"/>
          <w:szCs w:val="28"/>
        </w:rPr>
        <w:lastRenderedPageBreak/>
        <w:t>Połącz trójkąt z jego nazwą.</w:t>
      </w:r>
      <w:r w:rsidR="00B317CB" w:rsidRPr="00260A81">
        <w:rPr>
          <w:noProof/>
          <w:color w:val="215868"/>
          <w:sz w:val="32"/>
          <w:szCs w:val="28"/>
        </w:rPr>
        <w:br/>
      </w:r>
      <w:r>
        <w:rPr>
          <w:noProof/>
          <w:color w:val="215868"/>
          <w:sz w:val="32"/>
          <w:szCs w:val="28"/>
        </w:rPr>
        <w:br/>
      </w:r>
      <w:r w:rsidR="00B317CB">
        <w:object w:dxaOrig="8569" w:dyaOrig="55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4pt;height:276.6pt" o:ole="">
            <v:imagedata r:id="rId10" o:title=""/>
          </v:shape>
          <o:OLEObject Type="Embed" ProgID="CorelDraw.Graphic.15" ShapeID="_x0000_i1025" DrawAspect="Content" ObjectID="_1438933288" r:id="rId11"/>
        </w:object>
      </w:r>
      <w:r>
        <w:rPr>
          <w:noProof/>
          <w:color w:val="215868"/>
          <w:sz w:val="32"/>
          <w:szCs w:val="28"/>
        </w:rPr>
        <w:br/>
      </w:r>
      <w:r>
        <w:rPr>
          <w:noProof/>
          <w:color w:val="215868"/>
          <w:sz w:val="32"/>
          <w:szCs w:val="28"/>
        </w:rPr>
        <w:br/>
      </w:r>
    </w:p>
    <w:p w:rsidR="004D4F5A" w:rsidRPr="00260A81" w:rsidRDefault="002136B7" w:rsidP="002136B7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260A81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7442C6" wp14:editId="6F325941">
                <wp:simplePos x="0" y="0"/>
                <wp:positionH relativeFrom="column">
                  <wp:posOffset>5068570</wp:posOffset>
                </wp:positionH>
                <wp:positionV relativeFrom="paragraph">
                  <wp:posOffset>283845</wp:posOffset>
                </wp:positionV>
                <wp:extent cx="885825" cy="276225"/>
                <wp:effectExtent l="0" t="0" r="28575" b="28575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4" o:spid="_x0000_s1026" style="position:absolute;margin-left:399.1pt;margin-top:22.35pt;width:69.7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" fillcolor="white [3201]" strokecolor="#9bbb59 [3206]" strokeweight="2pt"/>
            </w:pict>
          </mc:Fallback>
        </mc:AlternateContent>
      </w:r>
      <w:r w:rsidRPr="00260A81">
        <w:rPr>
          <w:noProof/>
          <w:color w:val="215868"/>
          <w:sz w:val="32"/>
          <w:szCs w:val="28"/>
        </w:rPr>
        <w:t xml:space="preserve">Jeden kąt trójkąta równa się </w:t>
      </w:r>
      <w:r w:rsidRPr="008C4429">
        <w:rPr>
          <w:b/>
          <w:noProof/>
          <w:color w:val="215868"/>
          <w:sz w:val="32"/>
          <w:szCs w:val="28"/>
        </w:rPr>
        <w:t>62°</w:t>
      </w:r>
      <w:r w:rsidRPr="00260A81">
        <w:rPr>
          <w:noProof/>
          <w:color w:val="215868"/>
          <w:sz w:val="32"/>
          <w:szCs w:val="28"/>
        </w:rPr>
        <w:t xml:space="preserve">, </w:t>
      </w:r>
      <w:r w:rsidR="00510D99" w:rsidRPr="00260A81">
        <w:rPr>
          <w:noProof/>
          <w:color w:val="215868"/>
          <w:sz w:val="32"/>
          <w:szCs w:val="28"/>
        </w:rPr>
        <w:br/>
      </w:r>
      <w:r w:rsidRPr="00260A81">
        <w:rPr>
          <w:noProof/>
          <w:color w:val="215868"/>
          <w:sz w:val="32"/>
          <w:szCs w:val="28"/>
        </w:rPr>
        <w:t xml:space="preserve">drugi jest o </w:t>
      </w:r>
      <w:r w:rsidRPr="008C4429">
        <w:rPr>
          <w:b/>
          <w:noProof/>
          <w:color w:val="215868"/>
          <w:sz w:val="32"/>
          <w:szCs w:val="28"/>
        </w:rPr>
        <w:t>13° większy</w:t>
      </w:r>
      <w:r w:rsidRPr="00260A81">
        <w:rPr>
          <w:noProof/>
          <w:color w:val="215868"/>
          <w:sz w:val="32"/>
          <w:szCs w:val="28"/>
        </w:rPr>
        <w:t xml:space="preserve">. </w:t>
      </w:r>
      <w:r w:rsidR="00510D99" w:rsidRPr="00260A81">
        <w:rPr>
          <w:noProof/>
          <w:color w:val="215868"/>
          <w:sz w:val="32"/>
          <w:szCs w:val="28"/>
        </w:rPr>
        <w:br/>
      </w:r>
      <w:r w:rsidRPr="00260A81">
        <w:rPr>
          <w:noProof/>
          <w:color w:val="215868"/>
          <w:sz w:val="32"/>
          <w:szCs w:val="28"/>
        </w:rPr>
        <w:t>Ile stopni ma trzeci kąt tr</w:t>
      </w:r>
      <w:bookmarkStart w:id="0" w:name="_GoBack"/>
      <w:bookmarkEnd w:id="0"/>
      <w:r w:rsidRPr="00260A81">
        <w:rPr>
          <w:noProof/>
          <w:color w:val="215868"/>
          <w:sz w:val="32"/>
          <w:szCs w:val="28"/>
        </w:rPr>
        <w:t>ójkąta?</w:t>
      </w:r>
      <w:r w:rsidR="004D4F5A" w:rsidRPr="00260A81">
        <w:rPr>
          <w:noProof/>
          <w:color w:val="215868"/>
          <w:sz w:val="32"/>
          <w:szCs w:val="28"/>
        </w:rPr>
        <w:br/>
      </w:r>
    </w:p>
    <w:p w:rsidR="00E33B11" w:rsidRPr="00E33B11" w:rsidRDefault="00B317CB" w:rsidP="00E33B11">
      <w:pPr>
        <w:rPr>
          <w:lang w:eastAsia="pl-PL"/>
        </w:rPr>
      </w:pPr>
      <w:r>
        <w:rPr>
          <w:noProof/>
          <w:color w:val="215868"/>
          <w:sz w:val="32"/>
          <w:szCs w:val="28"/>
          <w:lang w:eastAsia="pl-PL"/>
        </w:rPr>
        <w:drawing>
          <wp:anchor distT="0" distB="0" distL="114300" distR="114300" simplePos="0" relativeHeight="251672576" behindDoc="0" locked="0" layoutInCell="1" allowOverlap="1" wp14:anchorId="7E9B14B9" wp14:editId="1E76F877">
            <wp:simplePos x="0" y="0"/>
            <wp:positionH relativeFrom="column">
              <wp:posOffset>1674616</wp:posOffset>
            </wp:positionH>
            <wp:positionV relativeFrom="paragraph">
              <wp:posOffset>777875</wp:posOffset>
            </wp:positionV>
            <wp:extent cx="3396494" cy="2468880"/>
            <wp:effectExtent l="0" t="0" r="0" b="7620"/>
            <wp:wrapNone/>
            <wp:docPr id="15" name="Obraz 15" descr="C:\Users\Marcin\AppData\Local\Microsoft\Windows\Temporary Internet Files\Content.IE5\98D8IR6W\MC9003108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C:\Users\Marcin\AppData\Local\Microsoft\Windows\Temporary Internet Files\Content.IE5\98D8IR6W\MC900310856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6494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33B11" w:rsidRPr="00E33B11" w:rsidSect="001400E4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2F7" w:rsidRDefault="006172F7">
      <w:pPr>
        <w:spacing w:after="0" w:line="240" w:lineRule="auto"/>
      </w:pPr>
      <w:r>
        <w:separator/>
      </w:r>
    </w:p>
  </w:endnote>
  <w:endnote w:type="continuationSeparator" w:id="0">
    <w:p w:rsidR="006172F7" w:rsidRDefault="00617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8C4429" w:rsidRPr="008C4429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8C4429" w:rsidRPr="008C4429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2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2F7" w:rsidRDefault="006172F7">
      <w:pPr>
        <w:spacing w:after="0" w:line="240" w:lineRule="auto"/>
      </w:pPr>
      <w:r>
        <w:separator/>
      </w:r>
    </w:p>
  </w:footnote>
  <w:footnote w:type="continuationSeparator" w:id="0">
    <w:p w:rsidR="006172F7" w:rsidRDefault="00617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352E161" wp14:editId="4D9D4A56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69283A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69283A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Kąty i odcinki w trójkącie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69283A">
                    <w:pPr>
                      <w:jc w:val="center"/>
                      <w:rPr>
                        <w:color w:val="FFFFFF"/>
                      </w:rPr>
                    </w:pPr>
                    <w:r w:rsidRPr="0069283A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Kąty i odcinki w trójkącie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2639A813" wp14:editId="0CF1AAC9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75000"/>
                        </a:schemeClr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" fillcolor="#31849b [2408]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7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200894"/>
    <w:rsid w:val="002011E6"/>
    <w:rsid w:val="00204AE9"/>
    <w:rsid w:val="002055CF"/>
    <w:rsid w:val="002136B7"/>
    <w:rsid w:val="002152B5"/>
    <w:rsid w:val="00216359"/>
    <w:rsid w:val="00231F5F"/>
    <w:rsid w:val="00237873"/>
    <w:rsid w:val="002411EC"/>
    <w:rsid w:val="00241DB3"/>
    <w:rsid w:val="00254E25"/>
    <w:rsid w:val="00260A81"/>
    <w:rsid w:val="00267346"/>
    <w:rsid w:val="00282A47"/>
    <w:rsid w:val="002843F1"/>
    <w:rsid w:val="002957F1"/>
    <w:rsid w:val="002B01BE"/>
    <w:rsid w:val="002B424A"/>
    <w:rsid w:val="002B65A3"/>
    <w:rsid w:val="002C2BC9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83427"/>
    <w:rsid w:val="0048674D"/>
    <w:rsid w:val="00494865"/>
    <w:rsid w:val="00495CF1"/>
    <w:rsid w:val="004D4F5A"/>
    <w:rsid w:val="004E612C"/>
    <w:rsid w:val="004F4C42"/>
    <w:rsid w:val="00510D99"/>
    <w:rsid w:val="005163B4"/>
    <w:rsid w:val="0052070C"/>
    <w:rsid w:val="00524E3C"/>
    <w:rsid w:val="00525657"/>
    <w:rsid w:val="00526002"/>
    <w:rsid w:val="00533D49"/>
    <w:rsid w:val="00541E77"/>
    <w:rsid w:val="0056116C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A02"/>
    <w:rsid w:val="006055F4"/>
    <w:rsid w:val="006172F7"/>
    <w:rsid w:val="00631483"/>
    <w:rsid w:val="006369DA"/>
    <w:rsid w:val="00656333"/>
    <w:rsid w:val="0066326B"/>
    <w:rsid w:val="00670B64"/>
    <w:rsid w:val="00674085"/>
    <w:rsid w:val="0069283A"/>
    <w:rsid w:val="00693C94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C4429"/>
    <w:rsid w:val="008C4F29"/>
    <w:rsid w:val="008D3515"/>
    <w:rsid w:val="008E0E29"/>
    <w:rsid w:val="008E3144"/>
    <w:rsid w:val="008F2AF5"/>
    <w:rsid w:val="008F7EA5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CF5A75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61106"/>
    <w:rsid w:val="00D623FB"/>
    <w:rsid w:val="00D62D67"/>
    <w:rsid w:val="00D6553D"/>
    <w:rsid w:val="00D75403"/>
    <w:rsid w:val="00D90B1D"/>
    <w:rsid w:val="00DA1DCA"/>
    <w:rsid w:val="00DB5BA6"/>
    <w:rsid w:val="00DB718D"/>
    <w:rsid w:val="00DC21B1"/>
    <w:rsid w:val="00DC28F1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4C37"/>
    <w:rsid w:val="00EC6BF1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93220"/>
    <w:rsid w:val="00FA3D50"/>
    <w:rsid w:val="00FA4804"/>
    <w:rsid w:val="00FC3AFE"/>
    <w:rsid w:val="00FC3E79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BEA29-5887-4E16-A8E5-56FDCC92A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6</TotalTime>
  <Pages>2</Pages>
  <Words>51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6</cp:revision>
  <cp:lastPrinted>2013-08-16T16:41:00Z</cp:lastPrinted>
  <dcterms:created xsi:type="dcterms:W3CDTF">2013-08-25T07:11:00Z</dcterms:created>
  <dcterms:modified xsi:type="dcterms:W3CDTF">2013-08-25T08:44:00Z</dcterms:modified>
</cp:coreProperties>
</file>